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200"/>
        <w:gridCol w:w="1400"/>
        <w:gridCol w:w="1400"/>
        <w:gridCol w:w="1600"/>
        <w:gridCol w:w="1900"/>
        <w:gridCol w:w="800"/>
        <w:gridCol w:w="1300"/>
        <w:gridCol w:w="1200"/>
        <w:gridCol w:w="1500"/>
        <w:gridCol w:w="17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Verdacht-Bauteil Nr.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Gebäude/ Ebene/Raum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Einbauort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Material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Bild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Farbe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Schadstoff-verdacht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Proben-bezeichnung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Ergebnis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Treppenhaus / Gang </w:t>
            </w:r>
          </w:p>
          <w:p>
            <w:pPr>
              <w:spacing w:before="0" w:after="0" w:line="240" w:lineRule="auto"/>
            </w:pPr>
            <w:r>
              <w:t>EG - OG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662418710" name="724e95f0-da5a-11f0-9333-59de57f58ae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20811114" name="724e95f0-da5a-11f0-9333-59de57f58ae5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Dusche</w:t>
            </w:r>
          </w:p>
          <w:p>
            <w:pPr>
              <w:spacing w:before="0" w:after="0" w:line="240" w:lineRule="auto"/>
            </w:pPr>
            <w:r>
              <w:t>OG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/ Sockel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2110444710" name="68451690-da5c-11f0-9333-59de57f58ae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02418814" name="68451690-da5c-11f0-9333-59de57f58ae5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Dusche</w:t>
            </w:r>
          </w:p>
          <w:p>
            <w:pPr>
              <w:spacing w:before="0" w:after="0" w:line="240" w:lineRule="auto"/>
            </w:pPr>
            <w:r>
              <w:t>OG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988913541" name="7ab64f60-da5c-11f0-9333-59de57f58ae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10632750" name="7ab64f60-da5c-11f0-9333-59de57f58ae5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Dusche</w:t>
            </w:r>
          </w:p>
          <w:p>
            <w:pPr>
              <w:spacing w:before="0" w:after="0" w:line="240" w:lineRule="auto"/>
            </w:pPr>
            <w:r>
              <w:t>OG </w:t>
            </w:r>
          </w:p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880033785" name="9306d3f0-da5c-11f0-9333-59de57f58ae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00319404" name="9306d3f0-da5c-11f0-9333-59de57f58ae5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Küche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2093966408" name="bb439eb0-da5d-11f0-9333-59de57f58ae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56304395" name="bb439eb0-da5d-11f0-9333-59de57f58ae5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Küche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825791283" name="d0652a70-da5d-11f0-9333-59de57f58ae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16828468" name="d0652a70-da5d-11f0-9333-59de57f58ae5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Küche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663868449" name="e377fa70-da5d-11f0-9333-59de57f58ae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53354384" name="e377fa70-da5d-11f0-9333-59de57f58ae5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Küche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Sockel </w:t>
            </w:r>
          </w:p>
        </w:tc>
        <w:tc>
          <w:p>
            <w:pPr>
              <w:spacing w:before="0" w:after="0" w:line="240" w:lineRule="auto"/>
            </w:pPr>
            <w:r>
              <w:t>Plattensockel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462020712" name="f38f8bd0-da5d-11f0-9333-59de57f58ae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00244952" name="f38f8bd0-da5d-11f0-9333-59de57f58ae5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Keller </w:t>
            </w:r>
          </w:p>
          <w:p>
            <w:pPr>
              <w:spacing w:before="0" w:after="0" w:line="240" w:lineRule="auto"/>
            </w:pPr>
            <w:r>
              <w:t>UG </w:t>
            </w:r>
          </w:p>
          <w:p>
            <w:pPr>
              <w:spacing w:before="0" w:after="0" w:line="240" w:lineRule="auto"/>
            </w:pPr>
            <w:r>
              <w:t>Rohrummantellung </w:t>
            </w:r>
          </w:p>
        </w:tc>
        <w:tc>
          <w:p>
            <w:pPr>
              <w:spacing w:before="0" w:after="0" w:line="240" w:lineRule="auto"/>
            </w:pPr>
            <w:r>
              <w:t>Rohrummantellung </w:t>
            </w:r>
          </w:p>
        </w:tc>
        <w:tc>
          <w:p>
            <w:pPr>
              <w:spacing w:before="0" w:after="0" w:line="240" w:lineRule="auto"/>
            </w:pPr>
            <w:r>
              <w:t>technisches Textil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309938754" name="3d7145e0-da5e-11f0-9333-59de57f58ae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50280720" name="3d7145e0-da5e-11f0-9333-59de57f58ae5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</w:tbl>
    <w:sectPr>
      <w:headerReference w:type="default" r:id="rId3"/>
      <w:footerReference w:type="default" r:id="rId13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Schildstrasse 18, 8200 Schaffhausen</w:t>
          </w:r>
        </w:p>
        <w:p>
          <w:pPr>
            <w:spacing w:before="0" w:after="0"/>
          </w:pPr>
          <w:r>
            <w:t>625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Schadstoffkataster nach VDI 6202 Bl.1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media/document_image_rId12.jpeg" Type="http://schemas.openxmlformats.org/officeDocument/2006/relationships/image" Id="rId12"/>
    <Relationship Target="footer.xml" Type="http://schemas.openxmlformats.org/officeDocument/2006/relationships/footer" Id="rId1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